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^([\w-]+\.){3,4}request(\.[\w-]+){1,2}$)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response</w:t>
            </w:r>
          </w:p>
        </w:tc>
        <w:tc>
          <w:tcPr>
            <w:tcW w:type="dxa" w:w="1984"/>
          </w:tcPr>
          <w:p>
            <w:r>
              <w:t>Réponse à la demande de ressources</w:t>
            </w:r>
          </w:p>
        </w:tc>
        <w:tc>
          <w:tcPr>
            <w:tcW w:type="dxa" w:w="1134"/>
          </w:tcPr>
          <w:p>
            <w:r>
              <w:t>cf. type response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permettant de transmettre les détails de la réponse à une demande de ressource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response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réponse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answer</w:t>
            </w:r>
          </w:p>
        </w:tc>
        <w:tc>
          <w:tcPr>
            <w:tcW w:type="dxa" w:w="1984"/>
          </w:tcPr>
          <w:p>
            <w:r>
              <w:t>Réponse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ENUM-REPONSE)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réponse apportée. Cf Nomenclature associée</w:t>
              <w:br/>
              <w:t>ACCEPTEE, REFUSEE, PARTIELLE, DIFFEREE</w:t>
            </w:r>
          </w:p>
        </w:tc>
        <w:tc>
          <w:tcPr>
            <w:tcW w:type="dxa" w:w="1701"/>
          </w:tcPr>
          <w:p>
            <w:r>
              <w:t>ACCEPTEE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SI-SAMU-DELAI)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de réponse auquel s'engage l'expéditeur (cf. nomenclature) </w:t>
              <w:br/>
              <w:t>Cas particulier : en cas de réponse "Partielle" car le délai souhaité ne peut pas être respecté,  à valoriser obligatoirement avec le délai de réponse maximum auquel s'engage l'expéditeur de la réponse,</w:t>
              <w:br/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réponse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Commentaire libre permettant d'apporter toutes précisions utiles à la réponse. Le motif de refus est notifié dans ce champ.</w:t>
            </w:r>
          </w:p>
        </w:tc>
        <w:tc>
          <w:tcPr>
            <w:tcW w:type="dxa" w:w="1701"/>
          </w:tcPr>
          <w:p>
            <w:r>
              <w:t>SMUR 1 non dispo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4A1398-78B5-4B95-B6DF-838ECC6B924C}"/>
</file>

<file path=customXml/itemProps3.xml><?xml version="1.0" encoding="utf-8"?>
<ds:datastoreItem xmlns:ds="http://schemas.openxmlformats.org/officeDocument/2006/customXml" ds:itemID="{24DB4AE7-61CA-4812-80E3-0DD6D2DE62EE}"/>
</file>

<file path=customXml/itemProps4.xml><?xml version="1.0" encoding="utf-8"?>
<ds:datastoreItem xmlns:ds="http://schemas.openxmlformats.org/officeDocument/2006/customXml" ds:itemID="{BA963564-5F31-41F4-8123-48B837733D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